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DG</w:t>
            </w:r>
          </w:p>
        </w:tc>
        <w:tc>
          <w:p>
            <w:pPr>
              <w:spacing w:before="0" w:after="0" w:line="240" w:lineRule="auto"/>
            </w:pPr>
            <w:r>
              <w:t>Safe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56900240" name="f2045940-9222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8289437" name="f2045940-9222-11f0-9fe2-5d81b98b689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>DG</w:t>
            </w:r>
          </w:p>
        </w:tc>
        <w:tc>
          <w:p>
            <w:pPr>
              <w:spacing w:before="0" w:after="0" w:line="240" w:lineRule="auto"/>
            </w:pPr>
            <w:r>
              <w:t>Unterdach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20596436" name="4cb58300-9223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6190432" name="4cb58300-9223-11f0-9fe2-5d81b98b689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Tankraum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Elektrotableau mit Holzrahmen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439276845" name="c1368180-9227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8607644" name="c1368180-9227-11f0-9fe2-5d81b98b689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Garage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alte Fenster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77902132" name="4c38e6b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7454899" name="4c38e6b0-9228-11f0-9fe2-5d81b98b689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Eingang/ Treppe</w:t>
            </w:r>
          </w:p>
          <w:p>
            <w:pPr>
              <w:spacing w:before="0" w:after="0" w:line="240" w:lineRule="auto"/>
            </w:pPr>
            <w:r>
              <w:t>EG/UG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90015427" name="ad938a0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0134031" name="ad938a00-9228-11f0-9fe2-5d81b98b689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891810437" name="e9c1935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465587" name="e9c19350-9228-11f0-9fe2-5d81b98b689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011731899" name="30a341e0-922b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1908668" name="30a341e0-922b-11f0-9fe2-5d81b98b689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56753207" name="3fec86c0-922b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2748443" name="3fec86c0-922b-11f0-9fe2-5d81b98b689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25219544" name="04c59f2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1768421" name="04c59f20-9229-11f0-9fe2-5d81b98b689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935395779" name="3f745b7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9655113" name="3f745b70-9229-11f0-9fe2-5d81b98b689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Wohnzimmer/Zimmer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25979101" name="5f38605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1837247" name="5f386050-9229-11f0-9fe2-5d81b98b689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49308956" name="7d7b1c6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1132870" name="7d7b1c60-9229-11f0-9fe2-5d81b98b689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Treppe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13605709" name="68d72fa0-922a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7762058" name="68d72fa0-922a-11f0-9fe2-5d81b98b689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Kamin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14335043" name="986a40a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4877876" name="986a40a0-9229-11f0-9fe2-5d81b98b689a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Kamin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70558538" name="b3f1d45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8511441" name="b3f1d450-9229-11f0-9fe2-5d81b98b689a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47209978" name="0e31ecc0-922a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4513363" name="0e31ecc0-922a-11f0-9fe2-5d81b98b689a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Korkmatte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81423775" name="220c8eb0-922c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5122112" name="220c8eb0-922c-11f0-9fe2-5d81b98b689a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138872208" name="2ea6726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4487535" name="2ea67260-9229-11f0-9fe2-5d81b98b689a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Steinackerstrasse 5 Steinackerstrasse 5, 8309 Nürensdorf, Schweiz</w:t>
          </w:r>
        </w:p>
        <w:p>
          <w:pPr>
            <w:spacing w:before="0" w:after="0"/>
          </w:pPr>
          <w:r>
            <w:t>490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footer.xml" Type="http://schemas.openxmlformats.org/officeDocument/2006/relationships/footer" Id="rId2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